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BC95-JTT-HN-short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short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93.6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